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8F07038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D80A66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5F3C124" w14:textId="77777777" w:rsidR="00726C97" w:rsidRDefault="00726C97" w:rsidP="00D80A66">
      <w:pPr>
        <w:jc w:val="center"/>
        <w:rPr>
          <w:b/>
          <w:sz w:val="32"/>
          <w:szCs w:val="32"/>
          <w:u w:val="single"/>
        </w:rPr>
      </w:pPr>
    </w:p>
    <w:p w14:paraId="538C1D56" w14:textId="6A966028" w:rsidR="00D80A66" w:rsidRDefault="005B4279" w:rsidP="00D80A66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</w:p>
    <w:p w14:paraId="3861A45E" w14:textId="57E6FD31" w:rsidR="00D80A66" w:rsidRPr="00122F28" w:rsidRDefault="00D80A66" w:rsidP="00D80A6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ZASOBY </w:t>
      </w:r>
    </w:p>
    <w:p w14:paraId="508F6153" w14:textId="77777777" w:rsidR="0024051C" w:rsidRDefault="0024051C" w:rsidP="00050057">
      <w:pPr>
        <w:jc w:val="center"/>
        <w:rPr>
          <w:b/>
          <w:sz w:val="24"/>
          <w:szCs w:val="24"/>
        </w:rPr>
      </w:pPr>
    </w:p>
    <w:p w14:paraId="328BAA4B" w14:textId="71BF3CE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1345370E" w:rsidR="005B4279" w:rsidRDefault="005B4279" w:rsidP="005B4279">
      <w:pPr>
        <w:jc w:val="center"/>
        <w:rPr>
          <w:b/>
          <w:sz w:val="22"/>
          <w:szCs w:val="22"/>
        </w:rPr>
      </w:pPr>
    </w:p>
    <w:p w14:paraId="615DD7AB" w14:textId="77777777" w:rsidR="00726C97" w:rsidRDefault="00726C97" w:rsidP="005B4279">
      <w:pPr>
        <w:jc w:val="center"/>
        <w:rPr>
          <w:b/>
          <w:sz w:val="22"/>
          <w:szCs w:val="22"/>
        </w:rPr>
      </w:pPr>
    </w:p>
    <w:p w14:paraId="244807C1" w14:textId="05E98F89" w:rsidR="002B4FBB" w:rsidRDefault="002B4FBB" w:rsidP="003F04C3">
      <w:pPr>
        <w:spacing w:before="120"/>
        <w:ind w:firstLine="709"/>
        <w:jc w:val="both"/>
        <w:rPr>
          <w:sz w:val="24"/>
          <w:szCs w:val="24"/>
        </w:rPr>
      </w:pPr>
      <w:bookmarkStart w:id="0" w:name="_Hlk106035817"/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A65E62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.202</w:t>
      </w:r>
      <w:r w:rsidR="00A65E62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A65E62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A65E62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bookmarkStart w:id="1" w:name="_Hlk106035471"/>
      <w:r w:rsidR="00253F4D" w:rsidRPr="00253F4D">
        <w:rPr>
          <w:b/>
          <w:bCs/>
          <w:i/>
          <w:iCs/>
          <w:sz w:val="24"/>
          <w:szCs w:val="24"/>
        </w:rPr>
        <w:t>Zagospodarowanie działki przy ulicy Konopnickiej w Szczekocinach</w:t>
      </w:r>
      <w:bookmarkEnd w:id="1"/>
    </w:p>
    <w:bookmarkEnd w:id="0"/>
    <w:p w14:paraId="4D761EAD" w14:textId="6827B52D" w:rsidR="00160428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565E7B6E" w14:textId="77777777" w:rsidR="00726C97" w:rsidRDefault="00726C97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DAAD87B" w14:textId="77777777" w:rsidR="0024051C" w:rsidRDefault="0024051C" w:rsidP="005B4279">
      <w:pPr>
        <w:rPr>
          <w:color w:val="000000"/>
          <w:sz w:val="24"/>
          <w:szCs w:val="24"/>
        </w:rPr>
      </w:pPr>
    </w:p>
    <w:p w14:paraId="46446CD3" w14:textId="2795820C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05547156" w:rsidR="00F75C71" w:rsidRPr="003F04C3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15784E8" w14:textId="298C53E0" w:rsidR="0053788B" w:rsidRPr="003F04C3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D80A66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FCBF8FC" w14:textId="34B9FD45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24051C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 w:rsidR="0024051C"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159A9B3F" w14:textId="57DAB780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 xml:space="preserve">amawiającego </w:t>
      </w:r>
      <w:r w:rsidR="0053788B" w:rsidRPr="003F04C3">
        <w:rPr>
          <w:sz w:val="24"/>
          <w:szCs w:val="24"/>
        </w:rPr>
        <w:t>w</w:t>
      </w:r>
      <w:r w:rsidR="00D80A66">
        <w:rPr>
          <w:sz w:val="24"/>
          <w:szCs w:val="24"/>
        </w:rPr>
        <w:t> </w:t>
      </w:r>
      <w:r w:rsidR="0053788B">
        <w:rPr>
          <w:sz w:val="24"/>
          <w:szCs w:val="24"/>
        </w:rPr>
        <w:t>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37F6379E" w:rsidR="00F75C71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E43A201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2" w:name="_Hlk99009560"/>
      <w:r w:rsidRPr="00D80A66">
        <w:rPr>
          <w:b/>
          <w:sz w:val="24"/>
          <w:szCs w:val="24"/>
        </w:rPr>
        <w:t>OŚWIADCZENIE DOTYCZĄCE PODANYCH INFORMACJI:</w:t>
      </w:r>
      <w:bookmarkEnd w:id="2"/>
    </w:p>
    <w:p w14:paraId="03AB0BBC" w14:textId="1FF2D6A2" w:rsidR="00D80A66" w:rsidRDefault="00D80A66" w:rsidP="00D80A66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3EDD914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6ADAD6E" w14:textId="77777777" w:rsidR="00D80A66" w:rsidRPr="00D80A66" w:rsidRDefault="00D80A66" w:rsidP="00D80A66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E334A5" w14:textId="081F3582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67760F" w14:textId="72385AFE" w:rsidR="00D80A66" w:rsidRDefault="00D80A66" w:rsidP="0024051C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7707B390" w14:textId="77777777" w:rsidR="0024051C" w:rsidRPr="0024051C" w:rsidRDefault="0024051C" w:rsidP="0024051C">
      <w:pPr>
        <w:ind w:left="567"/>
        <w:jc w:val="both"/>
      </w:pPr>
    </w:p>
    <w:p w14:paraId="2E28E84E" w14:textId="5F30A299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7264BD6B" w14:textId="77777777" w:rsidR="00D80A66" w:rsidRPr="0024051C" w:rsidRDefault="00D80A66" w:rsidP="0024051C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29A64D54" w14:textId="6C342D58" w:rsidR="00050057" w:rsidRDefault="00050057" w:rsidP="005B4279">
      <w:pPr>
        <w:jc w:val="both"/>
        <w:rPr>
          <w:i/>
          <w:sz w:val="24"/>
          <w:szCs w:val="24"/>
        </w:rPr>
      </w:pPr>
    </w:p>
    <w:p w14:paraId="28BC7A1D" w14:textId="61A568CD" w:rsidR="00A65E62" w:rsidRDefault="00A65E62" w:rsidP="005B4279">
      <w:pPr>
        <w:jc w:val="both"/>
        <w:rPr>
          <w:i/>
          <w:sz w:val="24"/>
          <w:szCs w:val="24"/>
        </w:rPr>
      </w:pPr>
    </w:p>
    <w:p w14:paraId="21B25824" w14:textId="51EC247C" w:rsidR="00A65E62" w:rsidRDefault="00A65E62" w:rsidP="005B4279">
      <w:pPr>
        <w:jc w:val="both"/>
        <w:rPr>
          <w:i/>
          <w:sz w:val="24"/>
          <w:szCs w:val="24"/>
        </w:rPr>
      </w:pPr>
    </w:p>
    <w:p w14:paraId="6B4086DB" w14:textId="77777777" w:rsidR="00A65E62" w:rsidRDefault="00A65E62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3F6E75FE" w14:textId="0BB16473" w:rsidR="0024051C" w:rsidRDefault="0024051C" w:rsidP="005B4279">
      <w:pPr>
        <w:pStyle w:val="Akapitzlist"/>
        <w:ind w:left="0"/>
        <w:rPr>
          <w:b/>
          <w:sz w:val="24"/>
          <w:szCs w:val="24"/>
        </w:rPr>
      </w:pPr>
    </w:p>
    <w:p w14:paraId="353F2903" w14:textId="77777777" w:rsidR="002C638A" w:rsidRPr="0024051C" w:rsidRDefault="002C638A" w:rsidP="002C638A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451A1BDB" w14:textId="7D808DB9" w:rsidR="00661EC4" w:rsidRPr="003F04C3" w:rsidRDefault="002C638A" w:rsidP="0024051C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661EC4" w:rsidRPr="003F04C3" w:rsidSect="0024051C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F1DA" w14:textId="77777777" w:rsidR="00562732" w:rsidRDefault="00562732" w:rsidP="00AC3E6B">
      <w:r>
        <w:separator/>
      </w:r>
    </w:p>
  </w:endnote>
  <w:endnote w:type="continuationSeparator" w:id="0">
    <w:p w14:paraId="076402A7" w14:textId="77777777" w:rsidR="00562732" w:rsidRDefault="0056273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947D" w14:textId="77777777" w:rsidR="00562732" w:rsidRDefault="00562732" w:rsidP="00AC3E6B">
      <w:r>
        <w:separator/>
      </w:r>
    </w:p>
  </w:footnote>
  <w:footnote w:type="continuationSeparator" w:id="0">
    <w:p w14:paraId="0A0945CC" w14:textId="77777777" w:rsidR="00562732" w:rsidRDefault="00562732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5E334A89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75AD707A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A65E62">
      <w:rPr>
        <w:b/>
        <w:sz w:val="22"/>
      </w:rPr>
      <w:t>3</w:t>
    </w:r>
    <w:r w:rsidR="002B4FBB">
      <w:rPr>
        <w:b/>
        <w:sz w:val="22"/>
      </w:rPr>
      <w:t>.202</w:t>
    </w:r>
    <w:r w:rsidR="00A65E62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51C"/>
    <w:rsid w:val="00240925"/>
    <w:rsid w:val="00241EED"/>
    <w:rsid w:val="00242FF0"/>
    <w:rsid w:val="002438B2"/>
    <w:rsid w:val="00246311"/>
    <w:rsid w:val="002463F0"/>
    <w:rsid w:val="00253F4D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6E37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732"/>
    <w:rsid w:val="0056285A"/>
    <w:rsid w:val="005639E5"/>
    <w:rsid w:val="0056695B"/>
    <w:rsid w:val="005672F9"/>
    <w:rsid w:val="00567A9D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5BE7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C3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26C97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1BD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5E62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3637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4320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0A66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59</cp:revision>
  <cp:lastPrinted>2019-08-11T18:16:00Z</cp:lastPrinted>
  <dcterms:created xsi:type="dcterms:W3CDTF">2014-10-09T16:51:00Z</dcterms:created>
  <dcterms:modified xsi:type="dcterms:W3CDTF">2023-04-03T14:56:00Z</dcterms:modified>
</cp:coreProperties>
</file>